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SFA-4Comp-long</w:t>
      </w:r>
    </w:p>
    <w:p>
      <w:pPr>
        <w:pStyle w:val="Subtitle"/>
      </w:pPr>
      <w:r>
        <w:t/>
      </w:r>
      <w:r>
        <w:t xml:space="preserve"/>
      </w:r>
      <w:r>
        <w:t xml:space="preserve">SFACD-4Comp-long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SFACD-4Comp-long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.9277078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.9215807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.9328494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.9315922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.9345019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.9324461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.9274181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.931185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.9318911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.9336524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.9322247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.9314464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.9309244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.9309244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.9318135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.9342028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.9327599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.9355604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.9428177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.9413005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.9566618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.9641871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.9636465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.9670917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.9723473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.9680915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.8909788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.9068072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.9301651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.9194996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.9040126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.8785893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.8843428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.8360503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.9277078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.9554995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.9320713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.9674329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.9583411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.9673613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.9682431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.9453313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.9561162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.9678526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.9580039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.9424186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.9119733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.8958447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.8571504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.8345852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.7907966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.8171131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.9215807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.9226989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.9224887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.910464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.9372644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.9426318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.9352035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.9572902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.9533018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.9568191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.9515359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.9498588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.9434353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.9205791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.9350199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.9255223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.9021503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.9069455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.9180794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.9328494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.9460016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.9641684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.9507229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.9459783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.946039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.9551803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.9352668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.9534821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.9513026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.9539761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.9349666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.9204248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.9223339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.8867355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.8919087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.8862486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.8853151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.9315922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.9260389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.939687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.9436031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.9418352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.9324818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.9453721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.9530079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.9581379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.9492751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.9540683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.9329255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.919297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.9075138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.9102463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.9114876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.9249009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.9345019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.9566543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.9453898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.9468162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.9416059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.9597774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.9627765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.9398213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.9400386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.9505047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.9445907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.9245517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.9207129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.9224898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.872433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.8722626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.9031259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.9324461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.9493425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.9619921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.9524332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.9602395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.961504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.9737998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.9668081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.9563339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.9393891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.8946428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.8821096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.8899646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.915313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.9042114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.8946149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.8746395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.8941807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.9274181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.9398516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.9396918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.8835143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.8947069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.9277661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.9410892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.9614123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.9580966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.9524313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.9515753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.9557399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.9580411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.9482189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.9463529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.8967717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.8840647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.8990507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.931185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.9469913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.922353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.9149106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.9296185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.9272277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.9222203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.9481869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.9538119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.9495047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.9266011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.9378709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.9324875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.9216527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.9253451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.933522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.9076409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.8869579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.9033253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.9106262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.9078798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.9459127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.9486966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.9533926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.9516336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.9545434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.9281433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.9477847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.9432535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.9448861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.9239499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.9256929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.9355257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.9541949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.9318911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.8846465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.9165092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.9243697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.9375691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.9314668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.9334471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.942821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.9488396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.9504865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.9565719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.9618409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.9467769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.9312103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.9306544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.9319588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.9339749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.9274925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.9151064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.9336524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.9331197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.9218011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.9200622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.9373277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.9575943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.9621593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.9282532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.9291951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.8796024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.9003621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.9495389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.9437357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.9277611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.9359131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.9409882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.9376172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.9218585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.9322247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.9556451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.943476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.9364962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.9289863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.9346017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.9588562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.9581912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.9437208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.9453853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.9359629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.9537985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.9466128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.9005132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.8975663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.9039216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.9083594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.9075894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.9314464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.9327687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.9308716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.9325863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.9359652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.9483908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.9581086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.9501441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.9505755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.946962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.9351679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.9348076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.9255037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.9238082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.9120952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.9005792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.8957791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.9014881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.9309244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.9989419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.9989394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.9989314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.9989361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.9989382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.9989375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.9989285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.9989303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.9989299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.9327687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.9308716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.9325863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.9359652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.9410382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.9483908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.9581086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.9501441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.9505755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.946962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.9351679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.9348076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.9255037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.9238082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.9120952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.9005792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.8957791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.9014881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.9309244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.9056616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.9164243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.9194304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.9267296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.9283509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.9269576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.9202371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.9261192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.9241486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.9326259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.9368405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.9406139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.9436031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.9494904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.9456785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.9483568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.9514402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.9318135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.9332451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.9342947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.9344347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.9342652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.9323883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.9269764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.9347541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.9403379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.9436435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.9441593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.9415802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.9433497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.9410344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.9388435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.9338354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.9211664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.9165273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.9208147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.9342028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.9332451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.925051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.9280656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.9292867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.9313881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.9308947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.9356658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.9399574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.9377384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.9399076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.9372976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.9382659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.9384011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.9347408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.9280554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.9222084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.9240579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.9311471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.9327599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.9989345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.9989348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.998935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.9267262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.9206032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.9318525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.9306007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.9335077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.9314561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.9264328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.9301938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.9325218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.9326573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.9312276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.9304496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.9299326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.9299326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.9308211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.9332081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.9317665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.9345705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.9418201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.9403045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.9556496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.9626269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.9660684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.9713185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.9670671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.890036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.9058477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.9291809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.9185267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.9030561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.8776597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.8834071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.8351656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.9267262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.9544861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.9310827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.9664068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.9573246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.9663354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.9612961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.9672161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.9443287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.9551021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.9668261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.9569879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.9414191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.8948945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.8562413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.8337001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.7899579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.8162464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.9206032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.9217129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.9215029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.9094911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.9362629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.9416245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.9342042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.9562672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.9522831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.9557967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.9505191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.9488438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.9424272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.9195954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.9340208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.9245332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.9011862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.9059763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.9170983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.9318525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.937609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.9449947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.9631423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.949711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.9449716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.9450322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.9541637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.9342714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.9524673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.9502902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.9529608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.9339715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.9194452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.9213523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.8857917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.8909594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.8853053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.8843729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.9306007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.9250537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.9386873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.9425992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.9408332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.9314897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.9443663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.9519941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.9571186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.9482651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.9530533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.9376474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.9315169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.931933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.918319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.9065483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.9092779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.9105179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.9239169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.9335077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.9556385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.9494558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.9458109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.9406061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.9587583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.9617542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.9388234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.9390405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.9494955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.9435878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.9197353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.9290267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.8715066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.8713365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.902167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.9314561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.9210283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.9483338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.9514213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.9592192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.9604824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.9727651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.9657809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.9553177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.9383909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.8936923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.8811724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.9143405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.9032507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.8936644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.8737102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.8932306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.9264328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.9388513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.9386917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.882574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.8937546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.9267786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.9400876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.960389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.9570768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.9514175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.9505625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.9547226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.9570214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.9472097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.9453456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.9219716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.8958172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.8831237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.8980938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.9301938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.9459766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.9213648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.9139303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.9286225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.9262342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.9212322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.947171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.9527899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.9429262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.9484874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.9256083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.9359425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.936866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.9314885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.9199632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.9206652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.9243537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.9417697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.9325218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.9066697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.8860089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.9023587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.9096518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.9069083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.9449006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.9476815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.9523724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.9506153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.953522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.9271502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.9467705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.9422442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.9438751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.9229612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.9247023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.9345246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.9531739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.930894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.8837036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.9155324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.9233845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.9365698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.930474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.9324523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.9418161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.9478284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.9494735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.9555525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.9608157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.9457679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.9302179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.9296625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.9309655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.9329795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.926504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.914131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.9326573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.9321216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.9208151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.9190781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.9363251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.9521355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.9611301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.9272603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.8786616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.899399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.9485232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.9427263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.9267687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.9399817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.9366143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.9312276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.9546224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.9424664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.935494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.9279921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.9336015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.9578301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.9571658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.9427108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.9443736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.9349613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.9527778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.9455999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.8995495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.8966058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.9053816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.9029543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.9073873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.9066182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.9304496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.9317749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.9298798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.9315927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.9400356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.9473804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.9570878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.9491318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.9495627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.945953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.9341715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.9245175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.9228239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.9111233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.8996196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.8948245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.9005275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.9299326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/>
      </w:r>
      <w:r>
        <w:t xml:space="preserve"/>
      </w:r>
      <w:r>
        <w:t xml:space="preserve">SFATLG-4Comp-long-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SFATLG-4Comp-long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SFATLG-4Comp-long-Efficiency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.9255636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.9349798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.9348972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.9374914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.9348158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.9297117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.9327442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.9354094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.9334377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.9353637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.9338978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.933769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.9332381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.9332381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.934157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.9361453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.9349064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technical efficiency via E[exp(-su)|e]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.9375796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.9364803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.9435667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.9418957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.956988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.9643515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.9645232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.9678133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.9729393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.9689423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.8936559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.9086204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.9330788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.9226775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.9075095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.8837029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.8899239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.8460039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.930014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.9558342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.9681296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.9594473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.9682803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.9636453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.969395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.9476147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.9580384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.9693139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.960218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.9458823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.9177778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.9029949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.8663327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.844704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.8279428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.9255636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.9224871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.9229197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.9120735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.9388493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.9441419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.9369001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.9584427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.9579934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.9528679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.9512102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.9453433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.9241732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.9379653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.9291583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.9068731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.9115065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.9221531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.9349798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.937843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.9456559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.9642418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.9507732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.9462278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.9463736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.9556928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.9549312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.9531652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.9559401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.9383141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.925402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.9278672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.895514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.9011425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.8963955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.8961687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.9348972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.9221013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.9383872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.9432766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.9422804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.9338367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.9467917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.9544495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.9595905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.9513417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.9419147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.9250198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.9174749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.9205735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.933117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.9374914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.9546162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.9426771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.9464645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.9438601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.9374835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.9583154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.9620574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.9400188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.9413471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.9519024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.9471859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.9288736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.9263317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.9285836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.9358574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.8829248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.8841407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.9140432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.9348158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.9191558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.9485872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.9621588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.9526266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.9605026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.9618223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.9741537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.9672901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.9564191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.9400737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.8968631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.8858194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.8947206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.9195157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.9096332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.901195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.8827657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.9015079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.9297117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.9368004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.9397254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.8880559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.9026943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.9329696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.9454567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.9637581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.9603511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.9546407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.953398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.9569165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.9586931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.9484162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.9461925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.9233551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.8969779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.8834234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.8975711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.9327442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.9448031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.919856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.9133188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.9284911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.9266427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.922857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.9547765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.9454972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.9511628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.9298254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.9400213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.9414982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.9368454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.9265386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.9275048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.9313352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.9473881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.9354094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.9061695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.8852284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.9009638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.9099643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.908153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.9466068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.9496434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.9543728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.9527807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.9556995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.9300758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.9499526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.9482107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.9309625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.9402748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.9575112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.9334377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.8803533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.9146663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.9249681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.9397031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.9338751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.9357346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.9446857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.9504656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.9578243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.962938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.9480907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.9327157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.9333684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.9360736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.9378593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.9315962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.9195985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.9353637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.9329931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.9208268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.9199287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.9379283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.9582905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.954105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.9630248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.9299487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.9308669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.8826955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.9032678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.9511793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.9455876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.9303578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.9384871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.9437307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.9408441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.9260983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.9338978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.9520325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.940921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.9368063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.9335042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.9386262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.9611017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.9604126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.9467367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.9483635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.9393898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.9560817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.9490458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.9047782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.9014116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.9096831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.9072382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.9113397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.9103691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.933769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.9309822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.9326118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.9370783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.9420014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.9495432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.9591729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.951543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.9520915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.9486615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.9373918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.9374165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.9290813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.9170632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.9020007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.9076518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.9332381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.9990185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.9990209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.9990121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.9990164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.9990175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.9990098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.9990137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.9990103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.9990115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.9309822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.929895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.9326118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.9370783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.9420014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.9495432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.9591729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.951543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.9520915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.9486615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.9373918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.9374165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.9290813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.92777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.9170632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.9020007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.9076518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.9332381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.9100905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.9207095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.9232519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.9296564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.9328149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.930887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.9298983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.9233816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.9292553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.9270565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.9349605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.9387396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.94203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.9447722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.9503767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.9462182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.9488546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.9518714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.934157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.9362654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.9363657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.9363252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.9345226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.929476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.9369684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.9422426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.945334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.9458097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.9433193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.9449739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.9427027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.9405896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.9356164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.9232847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.9186976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.9227999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.9361453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.935321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.9269866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.9301102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.9314618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.9335515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.9331853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.9377541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.9420057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.9398196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.9419922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.9393923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.9402391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.9403417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.9385857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.936796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.9303973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.9246339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.9264827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.9339071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.9349064</w:t>
            </w:r>
          </w:p>
        </w:tc>
      </w:tr>
    </w:tbl>
    <w:p>
      <w:r>
        <w:t/>
      </w:r>
    </w:p>
    <w:tbl>
      <w:tblPr>
        <w:tblStyle w:val="TableGrid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900" w:type="dxa"/>
            <w:gridSpan w:val="20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45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.9990142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45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</w:tr>
      <w:tr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45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.9990146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.9990144</w:t>
            </w:r>
          </w:p>
        </w:tc>
        <w:tc>
          <w:tcPr>
            <w:tcW w:w="445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.9990145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.9291012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.9246574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.9340562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.9339777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.9338943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.9287956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.9318245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.9344832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.9325143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.9344411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.9329735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.9323181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.9323181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.9332364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.9352228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.9339851</w:t>
            </w:r>
          </w:p>
        </w:tc>
      </w:tr>
    </w:tbl>
    <w:p>
      <w:r>
        <w:t/>
      </w:r>
    </w:p>
    <w:tbl>
      <w:tblPr>
        <w:tblStyle w:val="TableGrid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8892" w:type="dxa"/>
            <w:gridSpan w:val="19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Reporting year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2020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</w:tr>
      <w:tr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468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.9366593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.9355611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.9426405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.9409712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.9560487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.963405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.9635765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.9668633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.9719843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.9679913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.8927788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.9077286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.9321629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.9217718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.9066188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.8828355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.8890505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.8451736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.9291012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.9548983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.9317899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.9671818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.9585079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.9673323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.9627019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.968446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.9466869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.9571005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.9683648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.9592778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.9449562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.9168793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.9021108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.8654845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.843877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.8011049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.8271322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.9246574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.9215758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.9111724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.9379218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.9432092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.9359746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.9574959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.953635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.957047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.9519265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.9502705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.9444094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.9232602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.9370387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.9282404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.9059772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.910606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.9212421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.9340562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.9369205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.9447258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.9632934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.949838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.9452971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.9454427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.9547528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.9355805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.9539919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.9522277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.9549998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.9373912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.9244918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.9269545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.8946331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.9002561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.8955138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.8952872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.9339777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.9211954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.9374653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.9423499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.9413546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.9329193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.9458615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.9535118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.9586477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.9504071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.9552246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.9409893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.9356578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.9364331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.924111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.9136945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.9165735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.9196691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.9322002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.9365703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.9536753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.941748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.9455316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.9429297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.9365594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.9573708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.9611091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.9390923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.9404193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.9509641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.9462522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.927958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.9254186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.9276683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.934935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.8820545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.8832693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.9131423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.9338943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.9182501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.9476525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.9612107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.9516879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.9595561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.9608746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.9731938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.966337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.9554766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.9391474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.8959793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.8849465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.8938389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.9186096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.9087368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.9003069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.8818958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.9006196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.9287956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.9358767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.9387988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.8871802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.9018042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.9320496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.9445245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.9628078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.9594042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.9536994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.952458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.9559729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.9577478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.947481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.9452595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.9224446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.8960934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.8825523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.8966861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.9318245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.9438675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.9189451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.9124144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.9275717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.9257252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.9219432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.9480683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.9538311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.9445609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.9502209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.9289047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.9390904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.9405659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.9359177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.9256211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.9265863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.9304129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.9464499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.9344832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.9052731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.8843527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.9000726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.9090641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.9072546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.9456703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.948704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.9534286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.9518382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.9547541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.9291557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.9490129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.9452869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.9472727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.9281669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.9300416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.9393446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.9565639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.9325143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.879485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.9137641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.9240558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.9387763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.9348116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.9437539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.9495281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.951091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.9568796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.9619882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.9471556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.9317957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.9324478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.9351503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.9369342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.9306773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.9186915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.9344411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.9320697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.9199154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.9190183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.957342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.9531606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.9620717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.9290283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.9299456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.8818219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.9023738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.9502379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.9446518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.929437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.9375582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.9427966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.9399129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.9251817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.9329735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.9510914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.9399909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.9358803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.9325814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.9376984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.9601517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.9594633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.9458008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.9474261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.9384612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.9551366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.9481077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.9038838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.9005206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.9087839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.9063414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.9104388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.9094692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.932846</w:t>
            </w:r>
          </w:p>
        </w:tc>
      </w:tr>
      <w:tr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.9300645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.9289783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.9316924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.9361545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.9410728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.9486072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.9582273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.9506049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.9511529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.9477263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.9364677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.9364923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.9281654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.9268554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.9161591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.9054365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.9011114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.9067569</w:t>
            </w:r>
          </w:p>
        </w:tc>
        <w:tc>
          <w:tcPr>
            <w:tcW w:w="468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.9323181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